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CA2AD" w14:textId="77777777" w:rsidR="00CA3B3D" w:rsidRPr="00CA3B3D" w:rsidRDefault="00CA3B3D" w:rsidP="00CA3B3D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3991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58098855" w14:textId="77777777" w:rsidR="00CA3B3D" w:rsidRPr="00CA3B3D" w:rsidRDefault="00CA3B3D" w:rsidP="00CA3B3D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00C01BA5" w14:textId="77777777" w:rsidR="00CA3B3D" w:rsidRPr="00CA3B3D" w:rsidRDefault="00CA3B3D" w:rsidP="00CA3B3D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64F13898" w14:textId="1D95C77B" w:rsidR="00CA3B3D" w:rsidRPr="00CA3B3D" w:rsidRDefault="00CA3B3D" w:rsidP="00CA3B3D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s.r.o.“</w:t>
      </w:r>
    </w:p>
    <w:p w14:paraId="260F414B" w14:textId="77777777" w:rsidR="00A27555" w:rsidRDefault="00A27555"/>
    <w:p w14:paraId="59EF0273" w14:textId="77777777" w:rsidR="001D5493" w:rsidRPr="001D5493" w:rsidRDefault="001D5493" w:rsidP="001D5493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23E7B931" w14:textId="77777777" w:rsidR="001D5493" w:rsidRDefault="001D5493"/>
    <w:p w14:paraId="3248A33A" w14:textId="1B5EEE46" w:rsidR="00A27555" w:rsidRPr="001D5493" w:rsidRDefault="000B3FBE">
      <w:pPr>
        <w:rPr>
          <w:b/>
          <w:bCs/>
        </w:rPr>
      </w:pPr>
      <w:proofErr w:type="spellStart"/>
      <w:r w:rsidRPr="001D5493">
        <w:rPr>
          <w:b/>
          <w:bCs/>
        </w:rPr>
        <w:t>Dodavatel</w:t>
      </w:r>
      <w:proofErr w:type="spellEnd"/>
      <w:r w:rsidRPr="001D5493">
        <w:rPr>
          <w:b/>
          <w:bCs/>
        </w:rPr>
        <w:t xml:space="preserve"> </w:t>
      </w:r>
      <w:proofErr w:type="spellStart"/>
      <w:r w:rsidRPr="001D5493">
        <w:rPr>
          <w:b/>
          <w:bCs/>
        </w:rPr>
        <w:t>dodá</w:t>
      </w:r>
      <w:proofErr w:type="spellEnd"/>
      <w:r w:rsidRPr="001D5493">
        <w:rPr>
          <w:b/>
          <w:bCs/>
        </w:rPr>
        <w:t xml:space="preserve"> </w:t>
      </w:r>
      <w:proofErr w:type="spellStart"/>
      <w:r w:rsidRPr="001D5493">
        <w:rPr>
          <w:b/>
          <w:bCs/>
        </w:rPr>
        <w:t>technologie</w:t>
      </w:r>
      <w:proofErr w:type="spellEnd"/>
      <w:r w:rsidRPr="001D5493">
        <w:rPr>
          <w:b/>
          <w:bCs/>
        </w:rPr>
        <w:t xml:space="preserve">: </w:t>
      </w:r>
      <w:proofErr w:type="spellStart"/>
      <w:r w:rsidRPr="001D5493">
        <w:rPr>
          <w:b/>
          <w:bCs/>
        </w:rPr>
        <w:t>Bezpečnostní</w:t>
      </w:r>
      <w:proofErr w:type="spellEnd"/>
      <w:r w:rsidRPr="001D5493">
        <w:rPr>
          <w:b/>
          <w:bCs/>
        </w:rPr>
        <w:t xml:space="preserve"> </w:t>
      </w:r>
      <w:proofErr w:type="spellStart"/>
      <w:r w:rsidRPr="001D5493">
        <w:rPr>
          <w:b/>
          <w:bCs/>
        </w:rPr>
        <w:t>systém</w:t>
      </w:r>
      <w:proofErr w:type="spellEnd"/>
      <w:r w:rsidRPr="001D5493">
        <w:rPr>
          <w:b/>
          <w:bCs/>
        </w:rPr>
        <w:t xml:space="preserve"> – 1 </w:t>
      </w:r>
      <w:proofErr w:type="spellStart"/>
      <w:r w:rsidRPr="001D5493">
        <w:rPr>
          <w:b/>
          <w:bCs/>
        </w:rPr>
        <w:t>ks</w:t>
      </w:r>
      <w:proofErr w:type="spellEnd"/>
    </w:p>
    <w:p w14:paraId="27AABEC4" w14:textId="4CFD3B37" w:rsidR="00A27555" w:rsidRDefault="000B3FBE">
      <w:proofErr w:type="spellStart"/>
      <w:r>
        <w:t>Obchodní</w:t>
      </w:r>
      <w:proofErr w:type="spellEnd"/>
      <w:r>
        <w:t xml:space="preserve"> </w:t>
      </w:r>
      <w:proofErr w:type="spellStart"/>
      <w:r>
        <w:t>název</w:t>
      </w:r>
      <w:proofErr w:type="spellEnd"/>
      <w:r>
        <w:t xml:space="preserve"> / </w:t>
      </w:r>
      <w:proofErr w:type="spellStart"/>
      <w:r>
        <w:t>značka</w:t>
      </w:r>
      <w:proofErr w:type="spellEnd"/>
      <w:r>
        <w:t xml:space="preserve"> </w:t>
      </w:r>
      <w:proofErr w:type="spellStart"/>
      <w:r>
        <w:t>účastníkem</w:t>
      </w:r>
      <w:proofErr w:type="spellEnd"/>
      <w:r>
        <w:t xml:space="preserve"> </w:t>
      </w:r>
      <w:proofErr w:type="spellStart"/>
      <w:r>
        <w:t>nabízené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>:</w:t>
      </w:r>
      <w:r w:rsidR="00CA3B3D">
        <w:t xml:space="preserve"> </w:t>
      </w:r>
      <w:r w:rsidR="001D5493" w:rsidRPr="00CA3B3D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D5493" w:rsidRPr="00CA3B3D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="001D5493" w:rsidRPr="00CA3B3D">
        <w:rPr>
          <w:rFonts w:ascii="Cambria" w:eastAsia="Calibri" w:hAnsi="Cambria" w:cs="Times New Roman"/>
          <w:highlight w:val="yellow"/>
          <w:lang w:val="cs-CZ" w:eastAsia="cs-CZ"/>
        </w:rPr>
      </w:r>
      <w:r w:rsidR="001D5493" w:rsidRPr="00CA3B3D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="001D5493" w:rsidRPr="00CA3B3D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1D5493" w:rsidRPr="00CA3B3D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1D5493" w:rsidRPr="00CA3B3D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1D5493" w:rsidRPr="00CA3B3D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1D5493" w:rsidRPr="00CA3B3D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1D5493" w:rsidRPr="00CA3B3D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</w:p>
    <w:p w14:paraId="5C651EBF" w14:textId="77777777" w:rsidR="00A27555" w:rsidRDefault="00A275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A27555" w14:paraId="116F9BA5" w14:textId="77777777" w:rsidTr="00CA3B3D">
        <w:tc>
          <w:tcPr>
            <w:tcW w:w="2880" w:type="dxa"/>
          </w:tcPr>
          <w:p w14:paraId="2E597269" w14:textId="77777777" w:rsidR="00A27555" w:rsidRDefault="000B3FBE">
            <w:r>
              <w:t>Zadání</w:t>
            </w:r>
          </w:p>
        </w:tc>
        <w:tc>
          <w:tcPr>
            <w:tcW w:w="2880" w:type="dxa"/>
          </w:tcPr>
          <w:p w14:paraId="3886E4A3" w14:textId="77777777" w:rsidR="00A27555" w:rsidRDefault="000B3FBE">
            <w:r>
              <w:t>Splňuje</w:t>
            </w:r>
          </w:p>
        </w:tc>
        <w:tc>
          <w:tcPr>
            <w:tcW w:w="2880" w:type="dxa"/>
          </w:tcPr>
          <w:p w14:paraId="29FE076D" w14:textId="77777777" w:rsidR="00A27555" w:rsidRDefault="000B3FBE" w:rsidP="000B3FBE">
            <w:pPr>
              <w:jc w:val="center"/>
            </w:pPr>
            <w:r>
              <w:t>Účastník nabízí</w:t>
            </w:r>
          </w:p>
        </w:tc>
      </w:tr>
      <w:tr w:rsidR="00A27555" w14:paraId="3254E67B" w14:textId="77777777" w:rsidTr="00CA3B3D">
        <w:tc>
          <w:tcPr>
            <w:tcW w:w="2880" w:type="dxa"/>
          </w:tcPr>
          <w:p w14:paraId="01B2C184" w14:textId="77777777" w:rsidR="00A27555" w:rsidRDefault="000B3FBE">
            <w:r>
              <w:t>Typ: elektronický zabezpečovací systém (EZS)</w:t>
            </w:r>
          </w:p>
        </w:tc>
        <w:tc>
          <w:tcPr>
            <w:tcW w:w="2880" w:type="dxa"/>
          </w:tcPr>
          <w:p w14:paraId="41B69DC0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15CE9C75" w14:textId="444F446C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614DBC1B" w14:textId="77777777" w:rsidTr="00CA3B3D">
        <w:tc>
          <w:tcPr>
            <w:tcW w:w="2880" w:type="dxa"/>
          </w:tcPr>
          <w:p w14:paraId="7E1ADC70" w14:textId="77777777" w:rsidR="00A27555" w:rsidRDefault="000B3FBE">
            <w:r>
              <w:t>Ústředna: min. 8 zón (rozšiřitelná na 32), záložní akumulátor 12 V</w:t>
            </w:r>
          </w:p>
        </w:tc>
        <w:tc>
          <w:tcPr>
            <w:tcW w:w="2880" w:type="dxa"/>
          </w:tcPr>
          <w:p w14:paraId="6787BA22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5CFC9785" w14:textId="542F8EF0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25997FFA" w14:textId="77777777" w:rsidTr="00CA3B3D">
        <w:tc>
          <w:tcPr>
            <w:tcW w:w="2880" w:type="dxa"/>
          </w:tcPr>
          <w:p w14:paraId="7E363C22" w14:textId="77777777" w:rsidR="00A27555" w:rsidRDefault="000B3FBE">
            <w:r>
              <w:t xml:space="preserve">Detektory: min. 6 × PIR pohybové čidlo, 2 × magnetický </w:t>
            </w:r>
            <w:r>
              <w:lastRenderedPageBreak/>
              <w:t>kontakt, 1 × siréna</w:t>
            </w:r>
          </w:p>
        </w:tc>
        <w:tc>
          <w:tcPr>
            <w:tcW w:w="2880" w:type="dxa"/>
          </w:tcPr>
          <w:p w14:paraId="01ADECE0" w14:textId="77777777" w:rsidR="00A27555" w:rsidRDefault="000B3FBE" w:rsidP="00CA3B3D">
            <w:pPr>
              <w:jc w:val="center"/>
            </w:pPr>
            <w:r>
              <w:lastRenderedPageBreak/>
              <w:t>Ano / Ne</w:t>
            </w:r>
          </w:p>
        </w:tc>
        <w:tc>
          <w:tcPr>
            <w:tcW w:w="2880" w:type="dxa"/>
          </w:tcPr>
          <w:p w14:paraId="0864FF0E" w14:textId="11C7ECE9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25F70288" w14:textId="77777777" w:rsidTr="00CA3B3D">
        <w:tc>
          <w:tcPr>
            <w:tcW w:w="2880" w:type="dxa"/>
          </w:tcPr>
          <w:p w14:paraId="0CCF53A9" w14:textId="223786B0" w:rsidR="00A27555" w:rsidRDefault="000B3FBE">
            <w:proofErr w:type="spellStart"/>
            <w:r>
              <w:t>Ovládání</w:t>
            </w:r>
            <w:proofErr w:type="spellEnd"/>
            <w:r>
              <w:t xml:space="preserve">: </w:t>
            </w:r>
            <w:r w:rsidR="002C67A0">
              <w:t>min.</w:t>
            </w:r>
            <w:r w:rsidR="002C67A0">
              <w:t xml:space="preserve"> </w:t>
            </w:r>
            <w:r>
              <w:t xml:space="preserve">LCD </w:t>
            </w:r>
            <w:proofErr w:type="spellStart"/>
            <w:r>
              <w:t>klávesnice</w:t>
            </w:r>
            <w:proofErr w:type="spellEnd"/>
            <w:r>
              <w:t xml:space="preserve"> + </w:t>
            </w:r>
            <w:proofErr w:type="spellStart"/>
            <w:r>
              <w:t>mobilní</w:t>
            </w:r>
            <w:proofErr w:type="spellEnd"/>
            <w:r>
              <w:t xml:space="preserve"> aplikace</w:t>
            </w:r>
          </w:p>
        </w:tc>
        <w:tc>
          <w:tcPr>
            <w:tcW w:w="2880" w:type="dxa"/>
          </w:tcPr>
          <w:p w14:paraId="08C92751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27F61100" w14:textId="3DD86237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74010581" w14:textId="77777777" w:rsidTr="00CA3B3D">
        <w:tc>
          <w:tcPr>
            <w:tcW w:w="2880" w:type="dxa"/>
          </w:tcPr>
          <w:p w14:paraId="1028EF37" w14:textId="1FC59636" w:rsidR="00A27555" w:rsidRDefault="000B3FBE">
            <w:proofErr w:type="spellStart"/>
            <w:r>
              <w:t>Komunikace</w:t>
            </w:r>
            <w:proofErr w:type="spellEnd"/>
            <w:r>
              <w:t xml:space="preserve">: </w:t>
            </w:r>
            <w:r w:rsidR="002C67A0">
              <w:t>min.</w:t>
            </w:r>
            <w:r w:rsidR="002C67A0">
              <w:t xml:space="preserve"> </w:t>
            </w:r>
            <w:bookmarkStart w:id="1" w:name="_GoBack"/>
            <w:bookmarkEnd w:id="1"/>
            <w:r>
              <w:t>GSM/LTE modul pro zasílání SMS a volání</w:t>
            </w:r>
          </w:p>
        </w:tc>
        <w:tc>
          <w:tcPr>
            <w:tcW w:w="2880" w:type="dxa"/>
          </w:tcPr>
          <w:p w14:paraId="0D6DDDF9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4AE95224" w14:textId="313C9AF8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47F387F2" w14:textId="77777777" w:rsidTr="00CA3B3D">
        <w:tc>
          <w:tcPr>
            <w:tcW w:w="2880" w:type="dxa"/>
          </w:tcPr>
          <w:p w14:paraId="663D26E3" w14:textId="77777777" w:rsidR="00A27555" w:rsidRDefault="000B3FBE">
            <w:r>
              <w:t>Napájení: 230 V AC + záloha min. 12 hod</w:t>
            </w:r>
          </w:p>
        </w:tc>
        <w:tc>
          <w:tcPr>
            <w:tcW w:w="2880" w:type="dxa"/>
          </w:tcPr>
          <w:p w14:paraId="5309CA93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39AD49C3" w14:textId="7D11DE67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A27555" w14:paraId="0D097A44" w14:textId="77777777" w:rsidTr="00CA3B3D">
        <w:tc>
          <w:tcPr>
            <w:tcW w:w="2880" w:type="dxa"/>
          </w:tcPr>
          <w:p w14:paraId="64B31B0A" w14:textId="77777777" w:rsidR="00A27555" w:rsidRDefault="000B3FBE">
            <w:r>
              <w:t>Zálohování: historie událostí min. 1 měsíc</w:t>
            </w:r>
          </w:p>
        </w:tc>
        <w:tc>
          <w:tcPr>
            <w:tcW w:w="2880" w:type="dxa"/>
          </w:tcPr>
          <w:p w14:paraId="46213D74" w14:textId="77777777" w:rsidR="00A27555" w:rsidRDefault="000B3FBE" w:rsidP="00CA3B3D">
            <w:pPr>
              <w:jc w:val="center"/>
            </w:pPr>
            <w:r>
              <w:t>Ano / Ne</w:t>
            </w:r>
          </w:p>
        </w:tc>
        <w:tc>
          <w:tcPr>
            <w:tcW w:w="2880" w:type="dxa"/>
          </w:tcPr>
          <w:p w14:paraId="043F576C" w14:textId="318E0C1B" w:rsidR="00A27555" w:rsidRDefault="00CA3B3D" w:rsidP="00CA3B3D">
            <w:pPr>
              <w:jc w:val="center"/>
            </w:pP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CA3B3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3FA446BD" w14:textId="77777777" w:rsidR="00A27555" w:rsidRDefault="00A27555"/>
    <w:p w14:paraId="1C3A97CE" w14:textId="77777777" w:rsidR="00A27555" w:rsidRDefault="000B3FBE">
      <w:r>
        <w:t>Já (my) níže podepsaný(í) .......................................................... čestně prohlašuji(eme), že výše uvedené údaje jsou pravdivé, a že dodavatel .......................................................... v případě jeho výběru zadavatelem v předmětné veřejné zakázce dodá zboží přesně dle technických a obchodních podmínek ve své nabídce.</w:t>
      </w:r>
    </w:p>
    <w:p w14:paraId="0EDE76D5" w14:textId="77777777" w:rsidR="00A27555" w:rsidRDefault="000B3FBE">
      <w:r>
        <w:t>V ........................................ dne .................................</w:t>
      </w:r>
    </w:p>
    <w:p w14:paraId="07817750" w14:textId="77777777" w:rsidR="00A27555" w:rsidRDefault="00A27555"/>
    <w:p w14:paraId="0CCAF8CE" w14:textId="77777777" w:rsidR="00A27555" w:rsidRDefault="000B3FBE">
      <w:r>
        <w:t>_________________________________</w:t>
      </w:r>
    </w:p>
    <w:p w14:paraId="61B7A7EA" w14:textId="77777777" w:rsidR="00A27555" w:rsidRDefault="000B3FBE">
      <w:r>
        <w:t>Jméno, příjmení a podpis oprávněné osoby dodavatele</w:t>
      </w:r>
    </w:p>
    <w:sectPr w:rsidR="00A2755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3FBE"/>
    <w:rsid w:val="0015074B"/>
    <w:rsid w:val="001D5493"/>
    <w:rsid w:val="0029639D"/>
    <w:rsid w:val="002C67A0"/>
    <w:rsid w:val="00326F90"/>
    <w:rsid w:val="003E15C3"/>
    <w:rsid w:val="00A27555"/>
    <w:rsid w:val="00AA1D8D"/>
    <w:rsid w:val="00B47730"/>
    <w:rsid w:val="00CA3B3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19E34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FC011-C431-4A7A-A167-7E5D46D6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442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Filip Hradil</cp:lastModifiedBy>
  <cp:revision>4</cp:revision>
  <dcterms:created xsi:type="dcterms:W3CDTF">2013-12-23T23:15:00Z</dcterms:created>
  <dcterms:modified xsi:type="dcterms:W3CDTF">2025-06-13T09:48:00Z</dcterms:modified>
  <cp:category/>
</cp:coreProperties>
</file>